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B7A" w:rsidRPr="007752AF" w:rsidRDefault="00437B7A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  <w:bookmarkStart w:id="0" w:name="bookmark1"/>
      <w:proofErr w:type="spellStart"/>
      <w:r w:rsidRPr="007752AF">
        <w:rPr>
          <w:rStyle w:val="1"/>
          <w:bCs/>
          <w:color w:val="0D0D0D" w:themeColor="text1" w:themeTint="F2"/>
          <w:sz w:val="28"/>
          <w:szCs w:val="28"/>
        </w:rPr>
        <w:t>Берлинова</w:t>
      </w:r>
      <w:proofErr w:type="spellEnd"/>
      <w:r w:rsidRPr="007752AF">
        <w:rPr>
          <w:rStyle w:val="1"/>
          <w:bCs/>
          <w:color w:val="0D0D0D" w:themeColor="text1" w:themeTint="F2"/>
          <w:sz w:val="28"/>
          <w:szCs w:val="28"/>
        </w:rPr>
        <w:t xml:space="preserve"> Екатерина Михайловна</w:t>
      </w:r>
    </w:p>
    <w:p w:rsidR="00437B7A" w:rsidRPr="007752AF" w:rsidRDefault="00437B7A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ГБОУ средняя общеобразовательная школа 1370</w:t>
      </w:r>
    </w:p>
    <w:p w:rsidR="00437B7A" w:rsidRPr="007752AF" w:rsidRDefault="00437B7A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Г. Москва</w:t>
      </w:r>
    </w:p>
    <w:p w:rsidR="00437B7A" w:rsidRPr="007752AF" w:rsidRDefault="00437B7A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Урок по литературному чтению УМК «Начальная школа 21 века»</w:t>
      </w:r>
    </w:p>
    <w:p w:rsidR="00437B7A" w:rsidRPr="007752AF" w:rsidRDefault="00437B7A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2 класс</w:t>
      </w:r>
    </w:p>
    <w:p w:rsidR="007752AF" w:rsidRPr="007752AF" w:rsidRDefault="007752AF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</w:p>
    <w:p w:rsidR="00437B7A" w:rsidRPr="007752AF" w:rsidRDefault="00437B7A" w:rsidP="00437B7A">
      <w:pPr>
        <w:pStyle w:val="10"/>
        <w:keepNext/>
        <w:keepLines/>
        <w:shd w:val="clear" w:color="auto" w:fill="auto"/>
        <w:spacing w:line="288" w:lineRule="exact"/>
        <w:jc w:val="center"/>
        <w:rPr>
          <w:rStyle w:val="1"/>
          <w:bCs/>
          <w:color w:val="0D0D0D" w:themeColor="text1" w:themeTint="F2"/>
          <w:sz w:val="28"/>
          <w:szCs w:val="28"/>
        </w:rPr>
      </w:pPr>
    </w:p>
    <w:p w:rsidR="00437B7A" w:rsidRPr="007752AF" w:rsidRDefault="00437B7A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Тема: А.С. Пушкин «Уж небо осенью дышало», Г. </w:t>
      </w:r>
      <w:proofErr w:type="spellStart"/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>Скребицкий</w:t>
      </w:r>
      <w:proofErr w:type="spellEnd"/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 «Осень»</w:t>
      </w:r>
      <w:r w:rsidR="007752AF" w:rsidRPr="007752AF">
        <w:rPr>
          <w:rStyle w:val="1"/>
          <w:b/>
          <w:bCs/>
          <w:color w:val="0D0D0D" w:themeColor="text1" w:themeTint="F2"/>
          <w:sz w:val="28"/>
          <w:szCs w:val="28"/>
        </w:rPr>
        <w:t>.</w:t>
      </w:r>
    </w:p>
    <w:p w:rsidR="007752AF" w:rsidRPr="007752AF" w:rsidRDefault="007752AF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Cs/>
          <w:color w:val="0D0D0D" w:themeColor="text1" w:themeTint="F2"/>
          <w:sz w:val="28"/>
          <w:szCs w:val="28"/>
        </w:rPr>
      </w:pPr>
    </w:p>
    <w:p w:rsidR="00437B7A" w:rsidRPr="007752AF" w:rsidRDefault="004C3602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Цели:</w:t>
      </w:r>
      <w:bookmarkEnd w:id="0"/>
      <w:r w:rsidR="00437B7A" w:rsidRPr="007752AF">
        <w:rPr>
          <w:rStyle w:val="1"/>
          <w:bCs/>
          <w:color w:val="0D0D0D" w:themeColor="text1" w:themeTint="F2"/>
          <w:sz w:val="28"/>
          <w:szCs w:val="28"/>
        </w:rPr>
        <w:t xml:space="preserve"> </w:t>
      </w:r>
    </w:p>
    <w:p w:rsidR="004C3602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-</w:t>
      </w:r>
      <w:r w:rsidR="00437B7A" w:rsidRPr="007752AF">
        <w:rPr>
          <w:rStyle w:val="1"/>
          <w:bCs/>
          <w:color w:val="0D0D0D" w:themeColor="text1" w:themeTint="F2"/>
          <w:sz w:val="28"/>
          <w:szCs w:val="28"/>
        </w:rPr>
        <w:t>познакомить учащихся с произведениями А.С. Пушкина «Уж небо осенью дышало…</w:t>
      </w:r>
      <w:r w:rsidRPr="007752AF">
        <w:rPr>
          <w:rStyle w:val="1"/>
          <w:bCs/>
          <w:color w:val="0D0D0D" w:themeColor="text1" w:themeTint="F2"/>
          <w:sz w:val="28"/>
          <w:szCs w:val="28"/>
        </w:rPr>
        <w:t>» и</w:t>
      </w:r>
      <w:r w:rsidR="00437B7A" w:rsidRPr="007752AF">
        <w:rPr>
          <w:rStyle w:val="1"/>
          <w:bCs/>
          <w:color w:val="0D0D0D" w:themeColor="text1" w:themeTint="F2"/>
          <w:sz w:val="28"/>
          <w:szCs w:val="28"/>
        </w:rPr>
        <w:t xml:space="preserve"> Г. </w:t>
      </w:r>
      <w:proofErr w:type="spellStart"/>
      <w:r w:rsidR="00437B7A" w:rsidRPr="007752AF">
        <w:rPr>
          <w:rStyle w:val="1"/>
          <w:bCs/>
          <w:color w:val="0D0D0D" w:themeColor="text1" w:themeTint="F2"/>
          <w:sz w:val="28"/>
          <w:szCs w:val="28"/>
        </w:rPr>
        <w:t>Скребицкого</w:t>
      </w:r>
      <w:proofErr w:type="spellEnd"/>
      <w:r w:rsidR="00437B7A" w:rsidRPr="007752AF">
        <w:rPr>
          <w:rStyle w:val="1"/>
          <w:bCs/>
          <w:color w:val="0D0D0D" w:themeColor="text1" w:themeTint="F2"/>
          <w:sz w:val="28"/>
          <w:szCs w:val="28"/>
        </w:rPr>
        <w:t xml:space="preserve"> «Осень»;</w:t>
      </w:r>
    </w:p>
    <w:p w:rsidR="00647226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-формировать читательскую компетентность учащихся;</w:t>
      </w:r>
    </w:p>
    <w:p w:rsidR="00647226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b w:val="0"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-</w:t>
      </w:r>
      <w:r w:rsidRPr="007752AF">
        <w:rPr>
          <w:b w:val="0"/>
          <w:color w:val="0D0D0D" w:themeColor="text1" w:themeTint="F2"/>
          <w:sz w:val="28"/>
          <w:szCs w:val="28"/>
        </w:rPr>
        <w:t>дать представления о художественных приёмах, используемых автором;</w:t>
      </w:r>
    </w:p>
    <w:p w:rsidR="00647226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b w:val="0"/>
          <w:color w:val="0D0D0D" w:themeColor="text1" w:themeTint="F2"/>
          <w:sz w:val="28"/>
          <w:szCs w:val="28"/>
        </w:rPr>
      </w:pPr>
      <w:r w:rsidRPr="007752AF">
        <w:rPr>
          <w:b w:val="0"/>
          <w:color w:val="0D0D0D" w:themeColor="text1" w:themeTint="F2"/>
          <w:sz w:val="28"/>
          <w:szCs w:val="28"/>
        </w:rPr>
        <w:t>-познакомить с термином «сравнение»;</w:t>
      </w:r>
    </w:p>
    <w:p w:rsidR="00647226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b w:val="0"/>
          <w:color w:val="0D0D0D" w:themeColor="text1" w:themeTint="F2"/>
          <w:sz w:val="28"/>
          <w:szCs w:val="28"/>
        </w:rPr>
      </w:pPr>
      <w:r w:rsidRPr="007752AF">
        <w:rPr>
          <w:b w:val="0"/>
          <w:color w:val="0D0D0D" w:themeColor="text1" w:themeTint="F2"/>
          <w:sz w:val="28"/>
          <w:szCs w:val="28"/>
        </w:rPr>
        <w:t>-развивать внимание к авторскому слову, к точности употребления слов в поэтической речи;</w:t>
      </w:r>
    </w:p>
    <w:p w:rsidR="00647226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b w:val="0"/>
          <w:color w:val="0D0D0D" w:themeColor="text1" w:themeTint="F2"/>
          <w:sz w:val="28"/>
          <w:szCs w:val="28"/>
        </w:rPr>
        <w:t>-воспитывать умение видеть и ценить прекрасное.</w:t>
      </w:r>
    </w:p>
    <w:p w:rsidR="00647226" w:rsidRPr="007752AF" w:rsidRDefault="00647226" w:rsidP="004C3602">
      <w:pPr>
        <w:pStyle w:val="10"/>
        <w:keepNext/>
        <w:keepLines/>
        <w:shd w:val="clear" w:color="auto" w:fill="auto"/>
        <w:spacing w:line="288" w:lineRule="exact"/>
        <w:rPr>
          <w:rStyle w:val="1"/>
          <w:bCs/>
          <w:color w:val="0D0D0D" w:themeColor="text1" w:themeTint="F2"/>
          <w:sz w:val="28"/>
          <w:szCs w:val="28"/>
        </w:rPr>
      </w:pPr>
    </w:p>
    <w:p w:rsidR="00437B7A" w:rsidRPr="007752AF" w:rsidRDefault="00437B7A" w:rsidP="004C3602">
      <w:pPr>
        <w:pStyle w:val="10"/>
        <w:keepNext/>
        <w:keepLines/>
        <w:shd w:val="clear" w:color="auto" w:fill="auto"/>
        <w:spacing w:line="288" w:lineRule="exact"/>
        <w:rPr>
          <w:b w:val="0"/>
          <w:color w:val="0D0D0D" w:themeColor="text1" w:themeTint="F2"/>
          <w:sz w:val="28"/>
          <w:szCs w:val="28"/>
        </w:rPr>
      </w:pPr>
    </w:p>
    <w:p w:rsidR="004C3602" w:rsidRPr="007752AF" w:rsidRDefault="004C3602" w:rsidP="00437B7A">
      <w:pPr>
        <w:pStyle w:val="10"/>
        <w:keepNext/>
        <w:keepLines/>
        <w:shd w:val="clear" w:color="auto" w:fill="auto"/>
        <w:spacing w:line="293" w:lineRule="exact"/>
        <w:rPr>
          <w:rStyle w:val="2"/>
          <w:bCs/>
          <w:color w:val="0D0D0D" w:themeColor="text1" w:themeTint="F2"/>
          <w:sz w:val="28"/>
          <w:szCs w:val="28"/>
        </w:rPr>
      </w:pPr>
      <w:bookmarkStart w:id="1" w:name="bookmark2"/>
      <w:r w:rsidRPr="007752AF">
        <w:rPr>
          <w:rStyle w:val="1"/>
          <w:bCs/>
          <w:color w:val="0D0D0D" w:themeColor="text1" w:themeTint="F2"/>
          <w:sz w:val="28"/>
          <w:szCs w:val="28"/>
        </w:rPr>
        <w:t>Оборудование:</w:t>
      </w:r>
      <w:bookmarkEnd w:id="1"/>
      <w:r w:rsidR="00437B7A" w:rsidRPr="007752AF">
        <w:rPr>
          <w:rStyle w:val="1"/>
          <w:bCs/>
          <w:color w:val="0D0D0D" w:themeColor="text1" w:themeTint="F2"/>
          <w:sz w:val="28"/>
          <w:szCs w:val="28"/>
        </w:rPr>
        <w:t xml:space="preserve">  п</w:t>
      </w:r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 xml:space="preserve">резентация к уроку, учебники Л.А. </w:t>
      </w:r>
      <w:proofErr w:type="spellStart"/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>Ефросинина</w:t>
      </w:r>
      <w:proofErr w:type="spellEnd"/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 xml:space="preserve"> «Литературное чтение. 2 класс</w:t>
      </w:r>
      <w:r w:rsidR="007752AF">
        <w:rPr>
          <w:rStyle w:val="2"/>
          <w:bCs/>
          <w:color w:val="0D0D0D" w:themeColor="text1" w:themeTint="F2"/>
          <w:sz w:val="28"/>
          <w:szCs w:val="28"/>
        </w:rPr>
        <w:t>, часть</w:t>
      </w:r>
      <w:proofErr w:type="gramStart"/>
      <w:r w:rsidR="007752AF">
        <w:rPr>
          <w:rStyle w:val="2"/>
          <w:bCs/>
          <w:color w:val="0D0D0D" w:themeColor="text1" w:themeTint="F2"/>
          <w:sz w:val="28"/>
          <w:szCs w:val="28"/>
        </w:rPr>
        <w:t>1</w:t>
      </w:r>
      <w:proofErr w:type="gramEnd"/>
      <w:r w:rsidR="007752AF">
        <w:rPr>
          <w:rStyle w:val="2"/>
          <w:bCs/>
          <w:color w:val="0D0D0D" w:themeColor="text1" w:themeTint="F2"/>
          <w:sz w:val="28"/>
          <w:szCs w:val="28"/>
        </w:rPr>
        <w:t>;</w:t>
      </w:r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 xml:space="preserve"> рабочие тетради «Литературное чтение</w:t>
      </w:r>
      <w:r w:rsidR="007752AF">
        <w:rPr>
          <w:rStyle w:val="2"/>
          <w:bCs/>
          <w:color w:val="0D0D0D" w:themeColor="text1" w:themeTint="F2"/>
          <w:sz w:val="28"/>
          <w:szCs w:val="28"/>
        </w:rPr>
        <w:t xml:space="preserve"> </w:t>
      </w:r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 xml:space="preserve">№1» Л.А. </w:t>
      </w:r>
      <w:proofErr w:type="spellStart"/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>Ефросинина</w:t>
      </w:r>
      <w:proofErr w:type="spellEnd"/>
      <w:r w:rsidR="007752AF" w:rsidRPr="007752AF">
        <w:rPr>
          <w:rStyle w:val="2"/>
          <w:bCs/>
          <w:color w:val="0D0D0D" w:themeColor="text1" w:themeTint="F2"/>
          <w:sz w:val="28"/>
          <w:szCs w:val="28"/>
        </w:rPr>
        <w:t>.</w:t>
      </w:r>
    </w:p>
    <w:p w:rsidR="00647226" w:rsidRPr="007752AF" w:rsidRDefault="00647226" w:rsidP="00437B7A">
      <w:pPr>
        <w:pStyle w:val="10"/>
        <w:keepNext/>
        <w:keepLines/>
        <w:shd w:val="clear" w:color="auto" w:fill="auto"/>
        <w:spacing w:line="293" w:lineRule="exact"/>
        <w:rPr>
          <w:rStyle w:val="2"/>
          <w:bCs/>
          <w:color w:val="0D0D0D" w:themeColor="text1" w:themeTint="F2"/>
          <w:sz w:val="28"/>
          <w:szCs w:val="28"/>
        </w:rPr>
      </w:pPr>
    </w:p>
    <w:p w:rsidR="004C3602" w:rsidRPr="007752AF" w:rsidRDefault="004C3602" w:rsidP="004C3602">
      <w:pPr>
        <w:pStyle w:val="20"/>
        <w:shd w:val="clear" w:color="auto" w:fill="auto"/>
        <w:spacing w:after="243" w:line="230" w:lineRule="exact"/>
        <w:ind w:left="160"/>
        <w:rPr>
          <w:b w:val="0"/>
          <w:color w:val="0D0D0D" w:themeColor="text1" w:themeTint="F2"/>
          <w:sz w:val="28"/>
          <w:szCs w:val="28"/>
        </w:rPr>
      </w:pPr>
      <w:r w:rsidRPr="007752AF">
        <w:rPr>
          <w:rStyle w:val="2"/>
          <w:b/>
          <w:bCs/>
          <w:color w:val="0D0D0D" w:themeColor="text1" w:themeTint="F2"/>
          <w:sz w:val="28"/>
          <w:szCs w:val="28"/>
        </w:rPr>
        <w:t>Ход урока.</w:t>
      </w:r>
    </w:p>
    <w:p w:rsidR="004C3602" w:rsidRPr="007752AF" w:rsidRDefault="004C3602" w:rsidP="004C3602">
      <w:pPr>
        <w:pStyle w:val="10"/>
        <w:keepNext/>
        <w:keepLines/>
        <w:numPr>
          <w:ilvl w:val="0"/>
          <w:numId w:val="3"/>
        </w:numPr>
        <w:shd w:val="clear" w:color="auto" w:fill="auto"/>
        <w:tabs>
          <w:tab w:val="left" w:pos="1142"/>
        </w:tabs>
        <w:spacing w:after="213" w:line="230" w:lineRule="exact"/>
        <w:ind w:left="420"/>
        <w:jc w:val="both"/>
        <w:rPr>
          <w:rStyle w:val="1"/>
          <w:b/>
          <w:bCs/>
          <w:color w:val="0D0D0D" w:themeColor="text1" w:themeTint="F2"/>
          <w:sz w:val="28"/>
          <w:szCs w:val="28"/>
          <w:shd w:val="clear" w:color="auto" w:fill="auto"/>
        </w:rPr>
      </w:pPr>
      <w:bookmarkStart w:id="2" w:name="bookmark3"/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>Организационный момент.</w:t>
      </w:r>
      <w:bookmarkEnd w:id="2"/>
    </w:p>
    <w:p w:rsidR="00647226" w:rsidRPr="007752AF" w:rsidRDefault="00647226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Прозвенел звонок веселый.</w:t>
      </w:r>
    </w:p>
    <w:p w:rsidR="00647226" w:rsidRPr="007752AF" w:rsidRDefault="00647226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Мы начать урок готовы.</w:t>
      </w:r>
    </w:p>
    <w:p w:rsidR="00647226" w:rsidRPr="007752AF" w:rsidRDefault="00647226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Будем слушать, рассуждать,</w:t>
      </w:r>
    </w:p>
    <w:p w:rsidR="00647226" w:rsidRDefault="00647226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И друг другу помогать.</w:t>
      </w:r>
    </w:p>
    <w:p w:rsidR="007752AF" w:rsidRPr="007752AF" w:rsidRDefault="007752AF" w:rsidP="00647226">
      <w:pPr>
        <w:pStyle w:val="a9"/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</w:pPr>
    </w:p>
    <w:p w:rsidR="000A4CB3" w:rsidRPr="007752AF" w:rsidRDefault="000A4CB3" w:rsidP="000A4CB3">
      <w:pPr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lang w:val="en-US"/>
        </w:rPr>
        <w:t>II</w:t>
      </w:r>
      <w:r w:rsidRPr="007752AF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</w:rPr>
        <w:t xml:space="preserve">. </w:t>
      </w:r>
      <w:r w:rsidRPr="007752AF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Постановка цели и задач урока. Мотивация учебной деятельности учащихся.</w:t>
      </w:r>
    </w:p>
    <w:p w:rsidR="00647226" w:rsidRPr="007752AF" w:rsidRDefault="000A4CB3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  <w:t>Отгадайте загадку.</w:t>
      </w:r>
    </w:p>
    <w:p w:rsidR="000A4CB3" w:rsidRPr="007752AF" w:rsidRDefault="000A4CB3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Шелестит листва устало.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За окном прохладно стало.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Стало солнышко лениться,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Отдохнуть чуть-чуть проситься.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Краски стали золотыми,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Тучи как-то опустились.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Задаюсь уже вопросом,</w:t>
      </w:r>
      <w:r w:rsidRPr="007752AF">
        <w:rPr>
          <w:rFonts w:ascii="Times New Roman" w:hAnsi="Times New Roman" w:cs="Times New Roman"/>
          <w:color w:val="0D0D0D" w:themeColor="text1" w:themeTint="F2"/>
          <w:sz w:val="28"/>
          <w:szCs w:val="28"/>
        </w:rPr>
        <w:br/>
        <w:t>Не пришла ли уже – (ОСЕНЬ)?</w:t>
      </w:r>
    </w:p>
    <w:p w:rsidR="000A4CB3" w:rsidRPr="007752AF" w:rsidRDefault="000A4CB3" w:rsidP="00647226">
      <w:pPr>
        <w:pStyle w:val="a9"/>
        <w:rPr>
          <w:rFonts w:ascii="Times New Roman" w:hAnsi="Times New Roman" w:cs="Times New Roman"/>
          <w:bCs/>
          <w:color w:val="0D0D0D" w:themeColor="text1" w:themeTint="F2"/>
          <w:sz w:val="28"/>
          <w:szCs w:val="28"/>
        </w:rPr>
      </w:pPr>
    </w:p>
    <w:p w:rsidR="004C3602" w:rsidRPr="007752AF" w:rsidRDefault="004C3602" w:rsidP="00B81605">
      <w:pPr>
        <w:pStyle w:val="a4"/>
        <w:shd w:val="clear" w:color="auto" w:fill="auto"/>
        <w:spacing w:after="12" w:line="230" w:lineRule="exact"/>
        <w:ind w:left="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О каком времени года говориться?</w:t>
      </w:r>
    </w:p>
    <w:p w:rsidR="00B81605" w:rsidRPr="007752AF" w:rsidRDefault="00B81605" w:rsidP="00B81605">
      <w:pPr>
        <w:pStyle w:val="a4"/>
        <w:shd w:val="clear" w:color="auto" w:fill="auto"/>
        <w:spacing w:after="12" w:line="230" w:lineRule="exact"/>
        <w:ind w:left="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Какие картины вы представляете себе, услышав слово «осень»?</w:t>
      </w:r>
    </w:p>
    <w:p w:rsidR="00B81605" w:rsidRPr="007752AF" w:rsidRDefault="00B81605" w:rsidP="00B81605">
      <w:pPr>
        <w:pStyle w:val="a4"/>
        <w:shd w:val="clear" w:color="auto" w:fill="auto"/>
        <w:spacing w:after="12" w:line="230" w:lineRule="exact"/>
        <w:ind w:left="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Сегодня на уроке мы с вами должны ре</w:t>
      </w:r>
      <w:r w:rsidR="006E4998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шить проблему: осень-это прекрасное или печальное 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время года?</w:t>
      </w:r>
      <w:r w:rsidR="006E4998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(слайд 1)</w:t>
      </w:r>
    </w:p>
    <w:p w:rsidR="00B81605" w:rsidRDefault="00B81605" w:rsidP="00B81605">
      <w:pPr>
        <w:pStyle w:val="a4"/>
        <w:shd w:val="clear" w:color="auto" w:fill="auto"/>
        <w:spacing w:after="12" w:line="230" w:lineRule="exact"/>
        <w:ind w:left="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Рассмотрите репродукции известных художников. Какой изображена осень в их картинах? Какие краски использовали художники?</w:t>
      </w:r>
    </w:p>
    <w:p w:rsidR="006E4998" w:rsidRPr="007752AF" w:rsidRDefault="001B6139" w:rsidP="00B81605">
      <w:pPr>
        <w:pStyle w:val="a4"/>
        <w:shd w:val="clear" w:color="auto" w:fill="auto"/>
        <w:spacing w:after="12" w:line="230" w:lineRule="exact"/>
        <w:ind w:left="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>
        <w:rPr>
          <w:rStyle w:val="4"/>
          <w:i w:val="0"/>
          <w:iCs w:val="0"/>
          <w:color w:val="0D0D0D" w:themeColor="text1" w:themeTint="F2"/>
          <w:sz w:val="28"/>
          <w:szCs w:val="28"/>
        </w:rPr>
        <w:t>(слайд 2)</w:t>
      </w:r>
    </w:p>
    <w:p w:rsidR="00B81605" w:rsidRPr="007752AF" w:rsidRDefault="00B81605" w:rsidP="00B81605">
      <w:pPr>
        <w:pStyle w:val="a4"/>
        <w:shd w:val="clear" w:color="auto" w:fill="auto"/>
        <w:spacing w:after="12" w:line="230" w:lineRule="exact"/>
        <w:ind w:left="60" w:firstLine="0"/>
        <w:jc w:val="left"/>
        <w:rPr>
          <w:b/>
          <w:color w:val="0D0D0D" w:themeColor="text1" w:themeTint="F2"/>
          <w:sz w:val="28"/>
          <w:szCs w:val="28"/>
        </w:rPr>
      </w:pP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60" w:firstLine="0"/>
        <w:jc w:val="left"/>
        <w:rPr>
          <w:b/>
          <w:color w:val="0D0D0D" w:themeColor="text1" w:themeTint="F2"/>
          <w:sz w:val="28"/>
          <w:szCs w:val="28"/>
        </w:rPr>
      </w:pPr>
    </w:p>
    <w:p w:rsidR="00B81605" w:rsidRPr="007752AF" w:rsidRDefault="00B81605" w:rsidP="00B81605">
      <w:pPr>
        <w:pStyle w:val="20"/>
        <w:shd w:val="clear" w:color="auto" w:fill="auto"/>
        <w:tabs>
          <w:tab w:val="left" w:pos="1095"/>
        </w:tabs>
        <w:spacing w:after="263" w:line="230" w:lineRule="exact"/>
        <w:jc w:val="both"/>
        <w:rPr>
          <w:rStyle w:val="2"/>
          <w:b/>
          <w:bCs/>
          <w:color w:val="0D0D0D" w:themeColor="text1" w:themeTint="F2"/>
          <w:sz w:val="28"/>
          <w:szCs w:val="28"/>
        </w:rPr>
      </w:pPr>
      <w:r w:rsidRPr="007752AF">
        <w:rPr>
          <w:rStyle w:val="2"/>
          <w:b/>
          <w:bCs/>
          <w:color w:val="0D0D0D" w:themeColor="text1" w:themeTint="F2"/>
          <w:sz w:val="28"/>
          <w:szCs w:val="28"/>
          <w:lang w:val="en-US"/>
        </w:rPr>
        <w:t>III</w:t>
      </w:r>
      <w:r w:rsidRPr="007752AF">
        <w:rPr>
          <w:rStyle w:val="2"/>
          <w:b/>
          <w:bCs/>
          <w:color w:val="0D0D0D" w:themeColor="text1" w:themeTint="F2"/>
          <w:sz w:val="28"/>
          <w:szCs w:val="28"/>
        </w:rPr>
        <w:t>. Первичное усвоение новых знаний.</w:t>
      </w:r>
    </w:p>
    <w:p w:rsidR="004C3602" w:rsidRPr="007752AF" w:rsidRDefault="004C3602" w:rsidP="00B81605">
      <w:pPr>
        <w:pStyle w:val="20"/>
        <w:shd w:val="clear" w:color="auto" w:fill="auto"/>
        <w:tabs>
          <w:tab w:val="left" w:pos="1095"/>
        </w:tabs>
        <w:spacing w:after="263" w:line="230" w:lineRule="exact"/>
        <w:jc w:val="both"/>
        <w:rPr>
          <w:b w:val="0"/>
          <w:color w:val="0D0D0D" w:themeColor="text1" w:themeTint="F2"/>
          <w:sz w:val="28"/>
          <w:szCs w:val="28"/>
        </w:rPr>
      </w:pPr>
      <w:r w:rsidRPr="007752AF">
        <w:rPr>
          <w:rStyle w:val="2"/>
          <w:bCs/>
          <w:color w:val="0D0D0D" w:themeColor="text1" w:themeTint="F2"/>
          <w:sz w:val="28"/>
          <w:szCs w:val="28"/>
        </w:rPr>
        <w:lastRenderedPageBreak/>
        <w:t>Работа над стихотворением А. С. Пушкина.</w:t>
      </w:r>
    </w:p>
    <w:p w:rsidR="004C3602" w:rsidRPr="007752AF" w:rsidRDefault="004C3602" w:rsidP="004C3602">
      <w:pPr>
        <w:pStyle w:val="a4"/>
        <w:shd w:val="clear" w:color="auto" w:fill="auto"/>
        <w:spacing w:after="275" w:line="274" w:lineRule="exact"/>
        <w:ind w:left="20" w:right="24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Природа живет в полотнах художников, но она живет и в стихах поэтов.</w:t>
      </w:r>
    </w:p>
    <w:p w:rsidR="004C3602" w:rsidRPr="007752AF" w:rsidRDefault="004C3602" w:rsidP="004C3602">
      <w:pPr>
        <w:pStyle w:val="30"/>
        <w:numPr>
          <w:ilvl w:val="0"/>
          <w:numId w:val="4"/>
        </w:numPr>
        <w:shd w:val="clear" w:color="auto" w:fill="auto"/>
        <w:tabs>
          <w:tab w:val="left" w:pos="728"/>
        </w:tabs>
        <w:spacing w:before="0" w:after="298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Мы открывает новый раздел литературного чтения</w:t>
      </w:r>
    </w:p>
    <w:p w:rsidR="004C3602" w:rsidRPr="007752AF" w:rsidRDefault="00B81605" w:rsidP="004C3602">
      <w:pPr>
        <w:pStyle w:val="20"/>
        <w:shd w:val="clear" w:color="auto" w:fill="auto"/>
        <w:spacing w:line="230" w:lineRule="exact"/>
        <w:ind w:left="20"/>
        <w:jc w:val="left"/>
        <w:rPr>
          <w:b w:val="0"/>
          <w:color w:val="0D0D0D" w:themeColor="text1" w:themeTint="F2"/>
          <w:sz w:val="28"/>
          <w:szCs w:val="28"/>
        </w:rPr>
      </w:pPr>
      <w:r w:rsidRPr="007752AF">
        <w:rPr>
          <w:rStyle w:val="2"/>
          <w:bCs/>
          <w:color w:val="0D0D0D" w:themeColor="text1" w:themeTint="F2"/>
          <w:sz w:val="28"/>
          <w:szCs w:val="28"/>
        </w:rPr>
        <w:t xml:space="preserve">Прочитайте название нового раздела. </w:t>
      </w:r>
      <w:proofErr w:type="gramStart"/>
      <w:r w:rsidRPr="007752AF">
        <w:rPr>
          <w:rStyle w:val="2"/>
          <w:bCs/>
          <w:color w:val="0D0D0D" w:themeColor="text1" w:themeTint="F2"/>
          <w:sz w:val="28"/>
          <w:szCs w:val="28"/>
        </w:rPr>
        <w:t>(Уж небо осенью дышало…»</w:t>
      </w:r>
      <w:r w:rsidR="001B6139">
        <w:rPr>
          <w:rStyle w:val="2"/>
          <w:bCs/>
          <w:color w:val="0D0D0D" w:themeColor="text1" w:themeTint="F2"/>
          <w:sz w:val="28"/>
          <w:szCs w:val="28"/>
        </w:rPr>
        <w:t xml:space="preserve"> (слайд 4)</w:t>
      </w:r>
      <w:proofErr w:type="gramEnd"/>
    </w:p>
    <w:p w:rsidR="004C3602" w:rsidRDefault="00B81605" w:rsidP="004C3602">
      <w:pPr>
        <w:pStyle w:val="a4"/>
        <w:shd w:val="clear" w:color="auto" w:fill="auto"/>
        <w:spacing w:after="298" w:line="230" w:lineRule="exact"/>
        <w:ind w:left="2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Как вы </w:t>
      </w:r>
      <w:proofErr w:type="gram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думаете</w:t>
      </w:r>
      <w:proofErr w:type="gramEnd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о чем будут произведения в этом разделе?</w:t>
      </w:r>
    </w:p>
    <w:p w:rsidR="00F2655A" w:rsidRPr="007752AF" w:rsidRDefault="00F2655A" w:rsidP="004C3602">
      <w:pPr>
        <w:pStyle w:val="a4"/>
        <w:shd w:val="clear" w:color="auto" w:fill="auto"/>
        <w:spacing w:after="268" w:line="230" w:lineRule="exact"/>
        <w:ind w:left="2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Прочитайте фамилию автора, с произведением которого мы познакомимся сегодня на уроке? (Пушкин)</w:t>
      </w:r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</w:t>
      </w:r>
    </w:p>
    <w:p w:rsidR="00B81605" w:rsidRPr="007752AF" w:rsidRDefault="00B81605" w:rsidP="004C3602">
      <w:pPr>
        <w:pStyle w:val="a4"/>
        <w:shd w:val="clear" w:color="auto" w:fill="auto"/>
        <w:spacing w:after="268"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Знакомы ли мы с творчеством </w:t>
      </w:r>
      <w:proofErr w:type="spell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А.С.Пушкина</w:t>
      </w:r>
      <w:proofErr w:type="spellEnd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? Какие</w:t>
      </w:r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произведения А.С. Пушкина мы читали в 1 классе? (Отрывок из сказки «Сказка о царе </w:t>
      </w:r>
      <w:proofErr w:type="spellStart"/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Салтане</w:t>
      </w:r>
      <w:proofErr w:type="spellEnd"/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…)</w:t>
      </w:r>
    </w:p>
    <w:p w:rsidR="004C3602" w:rsidRPr="007752AF" w:rsidRDefault="004C3602" w:rsidP="004C3602">
      <w:pPr>
        <w:pStyle w:val="a4"/>
        <w:shd w:val="clear" w:color="auto" w:fill="auto"/>
        <w:spacing w:after="236" w:line="274" w:lineRule="exact"/>
        <w:ind w:left="20" w:right="24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a3"/>
          <w:b w:val="0"/>
          <w:color w:val="0D0D0D" w:themeColor="text1" w:themeTint="F2"/>
          <w:sz w:val="28"/>
          <w:szCs w:val="28"/>
        </w:rPr>
        <w:t xml:space="preserve">Задание перед слушанием: </w:t>
      </w:r>
      <w:r w:rsidR="00B81605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Слушая произведение</w:t>
      </w:r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,</w:t>
      </w:r>
      <w:r w:rsidR="00B81605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представьте картины, которые р</w:t>
      </w:r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исует поэт в свое </w:t>
      </w:r>
      <w:proofErr w:type="gramStart"/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произведении</w:t>
      </w:r>
      <w:proofErr w:type="gramEnd"/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. </w:t>
      </w:r>
    </w:p>
    <w:p w:rsidR="00F2655A" w:rsidRPr="007752AF" w:rsidRDefault="00F2655A" w:rsidP="004C3602">
      <w:pPr>
        <w:pStyle w:val="a4"/>
        <w:shd w:val="clear" w:color="auto" w:fill="auto"/>
        <w:spacing w:after="236" w:line="274" w:lineRule="exact"/>
        <w:ind w:left="20" w:right="24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a3"/>
          <w:b w:val="0"/>
          <w:color w:val="0D0D0D" w:themeColor="text1" w:themeTint="F2"/>
          <w:sz w:val="28"/>
          <w:szCs w:val="28"/>
        </w:rPr>
        <w:t>Чтение стихотворения учителем.</w:t>
      </w:r>
    </w:p>
    <w:p w:rsidR="00F2655A" w:rsidRPr="007752AF" w:rsidRDefault="00F2655A" w:rsidP="004C3602">
      <w:pPr>
        <w:pStyle w:val="a4"/>
        <w:shd w:val="clear" w:color="auto" w:fill="auto"/>
        <w:spacing w:after="236" w:line="274" w:lineRule="exact"/>
        <w:ind w:left="20" w:right="24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color w:val="0D0D0D" w:themeColor="text1" w:themeTint="F2"/>
          <w:sz w:val="28"/>
          <w:szCs w:val="28"/>
        </w:rPr>
        <w:t>Первичная проверка понимания.</w:t>
      </w:r>
    </w:p>
    <w:p w:rsidR="004C3602" w:rsidRPr="007752AF" w:rsidRDefault="004C3602" w:rsidP="004C3602">
      <w:pPr>
        <w:pStyle w:val="a4"/>
        <w:shd w:val="clear" w:color="auto" w:fill="auto"/>
        <w:spacing w:line="278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Поделитесь своими впечатлениями.</w:t>
      </w:r>
    </w:p>
    <w:p w:rsidR="004C3602" w:rsidRPr="007752AF" w:rsidRDefault="004C3602" w:rsidP="004C3602">
      <w:pPr>
        <w:pStyle w:val="a4"/>
        <w:shd w:val="clear" w:color="auto" w:fill="auto"/>
        <w:spacing w:line="278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Какие чувства вызвало произведение?</w:t>
      </w:r>
    </w:p>
    <w:p w:rsidR="00F2655A" w:rsidRPr="007752AF" w:rsidRDefault="004C3602" w:rsidP="004C3602">
      <w:pPr>
        <w:pStyle w:val="a4"/>
        <w:shd w:val="clear" w:color="auto" w:fill="auto"/>
        <w:spacing w:line="278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Какие строки запомнились, как бы ожили перед вами, стали зримыми.</w:t>
      </w:r>
    </w:p>
    <w:p w:rsidR="004C3602" w:rsidRPr="007752AF" w:rsidRDefault="004C3602" w:rsidP="004C3602">
      <w:pPr>
        <w:pStyle w:val="a4"/>
        <w:shd w:val="clear" w:color="auto" w:fill="auto"/>
        <w:spacing w:after="279" w:line="278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Определите жанр произведения и тему.</w:t>
      </w:r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Моделирование обложки.</w:t>
      </w:r>
    </w:p>
    <w:p w:rsidR="004C3602" w:rsidRPr="007752AF" w:rsidRDefault="004C3602" w:rsidP="004C3602">
      <w:pPr>
        <w:pStyle w:val="30"/>
        <w:numPr>
          <w:ilvl w:val="0"/>
          <w:numId w:val="4"/>
        </w:numPr>
        <w:shd w:val="clear" w:color="auto" w:fill="auto"/>
        <w:tabs>
          <w:tab w:val="left" w:pos="728"/>
        </w:tabs>
        <w:spacing w:before="0" w:after="303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Самостоятельное чтение</w:t>
      </w:r>
    </w:p>
    <w:p w:rsidR="004C3602" w:rsidRPr="007752AF" w:rsidRDefault="004C3602" w:rsidP="004C3602">
      <w:pPr>
        <w:pStyle w:val="a4"/>
        <w:shd w:val="clear" w:color="auto" w:fill="auto"/>
        <w:spacing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a3"/>
          <w:b w:val="0"/>
          <w:color w:val="0D0D0D" w:themeColor="text1" w:themeTint="F2"/>
          <w:sz w:val="28"/>
          <w:szCs w:val="28"/>
        </w:rPr>
        <w:t xml:space="preserve">Задание. </w:t>
      </w:r>
      <w:r w:rsidR="00F2655A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Прочитайте произведение самостоятельно.</w:t>
      </w:r>
    </w:p>
    <w:p w:rsidR="004C3602" w:rsidRPr="007752AF" w:rsidRDefault="004C3602" w:rsidP="004C3602">
      <w:pPr>
        <w:pStyle w:val="a4"/>
        <w:shd w:val="clear" w:color="auto" w:fill="auto"/>
        <w:spacing w:after="298"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Выясните значение слов, отмеченных звездочкой.</w:t>
      </w:r>
    </w:p>
    <w:p w:rsidR="004C3602" w:rsidRPr="007752AF" w:rsidRDefault="004C3602" w:rsidP="004C3602">
      <w:pPr>
        <w:pStyle w:val="a4"/>
        <w:shd w:val="clear" w:color="auto" w:fill="auto"/>
        <w:spacing w:after="263"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Объясните: караван, сень (на доске)</w:t>
      </w:r>
      <w:proofErr w:type="gram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.</w:t>
      </w:r>
      <w:proofErr w:type="gramEnd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(</w:t>
      </w:r>
      <w:proofErr w:type="gramStart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>с</w:t>
      </w:r>
      <w:proofErr w:type="gramEnd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>лайд 5)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 понимаете:</w:t>
      </w:r>
    </w:p>
    <w:p w:rsidR="004C3602" w:rsidRPr="007752AF" w:rsidRDefault="004C3602" w:rsidP="004C3602">
      <w:pPr>
        <w:pStyle w:val="a4"/>
        <w:shd w:val="clear" w:color="auto" w:fill="auto"/>
        <w:spacing w:after="275" w:line="274" w:lineRule="exact"/>
        <w:ind w:left="20" w:right="24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«Лесов таинственная сень</w:t>
      </w:r>
      <w:proofErr w:type="gram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С</w:t>
      </w:r>
      <w:proofErr w:type="gramEnd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печальным шумом обнажалась»</w:t>
      </w:r>
    </w:p>
    <w:p w:rsidR="004C3602" w:rsidRPr="007752AF" w:rsidRDefault="004C3602" w:rsidP="004C3602">
      <w:pPr>
        <w:pStyle w:val="30"/>
        <w:numPr>
          <w:ilvl w:val="0"/>
          <w:numId w:val="4"/>
        </w:numPr>
        <w:shd w:val="clear" w:color="auto" w:fill="auto"/>
        <w:tabs>
          <w:tab w:val="left" w:pos="728"/>
        </w:tabs>
        <w:spacing w:before="0" w:after="263" w:line="230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Анализ</w:t>
      </w:r>
      <w:r w:rsidR="00F2655A"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 произведения.</w:t>
      </w:r>
    </w:p>
    <w:p w:rsidR="00F2655A" w:rsidRPr="007752AF" w:rsidRDefault="00960A1C" w:rsidP="00F2655A">
      <w:pPr>
        <w:pStyle w:val="30"/>
        <w:shd w:val="clear" w:color="auto" w:fill="auto"/>
        <w:tabs>
          <w:tab w:val="left" w:pos="728"/>
        </w:tabs>
        <w:spacing w:before="0" w:after="263" w:line="230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Какое настроение вызывает осень у поэта? Какими словами он передает это? Прочитайте.</w:t>
      </w:r>
    </w:p>
    <w:p w:rsidR="00960A1C" w:rsidRPr="007752AF" w:rsidRDefault="00960A1C" w:rsidP="00F2655A">
      <w:pPr>
        <w:pStyle w:val="30"/>
        <w:shd w:val="clear" w:color="auto" w:fill="auto"/>
        <w:tabs>
          <w:tab w:val="left" w:pos="728"/>
        </w:tabs>
        <w:spacing w:before="0" w:after="263" w:line="230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Рассмотрите иллюстрацию. Какие строки из стихотворения к ней подходят? </w:t>
      </w:r>
    </w:p>
    <w:p w:rsidR="00960A1C" w:rsidRPr="007752AF" w:rsidRDefault="00960A1C" w:rsidP="00F2655A">
      <w:pPr>
        <w:pStyle w:val="30"/>
        <w:shd w:val="clear" w:color="auto" w:fill="auto"/>
        <w:tabs>
          <w:tab w:val="left" w:pos="728"/>
        </w:tabs>
        <w:spacing w:before="0" w:after="263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«Лесов таинственная </w:t>
      </w:r>
      <w:proofErr w:type="gramStart"/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сень</w:t>
      </w:r>
      <w:proofErr w:type="gramEnd"/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 с печальным шумом обнажалась…» </w:t>
      </w:r>
      <w:proofErr w:type="gramStart"/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Какую</w:t>
      </w:r>
      <w:proofErr w:type="gramEnd"/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 картину вы себе представили?</w:t>
      </w:r>
    </w:p>
    <w:p w:rsidR="004C3602" w:rsidRPr="007752AF" w:rsidRDefault="004C3602" w:rsidP="004C3602">
      <w:pPr>
        <w:pStyle w:val="30"/>
        <w:numPr>
          <w:ilvl w:val="0"/>
          <w:numId w:val="4"/>
        </w:numPr>
        <w:shd w:val="clear" w:color="auto" w:fill="auto"/>
        <w:tabs>
          <w:tab w:val="left" w:pos="728"/>
        </w:tabs>
        <w:spacing w:before="0" w:after="263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Выразительное чтение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Определите темп чтения, интонацию.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Какое чувство, настроение будете передавать голосом?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Где необходимо сделать паузы?</w:t>
      </w:r>
    </w:p>
    <w:p w:rsidR="004C3602" w:rsidRPr="007752AF" w:rsidRDefault="004C3602" w:rsidP="004C3602">
      <w:pPr>
        <w:pStyle w:val="a4"/>
        <w:shd w:val="clear" w:color="auto" w:fill="auto"/>
        <w:spacing w:after="275"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Голосом выделяем главное слово в строке.</w:t>
      </w:r>
    </w:p>
    <w:p w:rsidR="004C3602" w:rsidRPr="007752AF" w:rsidRDefault="004C3602" w:rsidP="004C3602">
      <w:pPr>
        <w:pStyle w:val="a4"/>
        <w:shd w:val="clear" w:color="auto" w:fill="auto"/>
        <w:spacing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Чтение 2-3 учащихся.</w:t>
      </w:r>
    </w:p>
    <w:p w:rsidR="004C3602" w:rsidRPr="007752AF" w:rsidRDefault="004C3602" w:rsidP="004C3602">
      <w:pPr>
        <w:pStyle w:val="a4"/>
        <w:shd w:val="clear" w:color="auto" w:fill="auto"/>
        <w:spacing w:line="230" w:lineRule="exact"/>
        <w:ind w:left="2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Чье чтение понравилось? Почему?</w:t>
      </w:r>
    </w:p>
    <w:p w:rsidR="004C3602" w:rsidRPr="007752AF" w:rsidRDefault="004C3602" w:rsidP="004C3602">
      <w:pPr>
        <w:pStyle w:val="a4"/>
        <w:shd w:val="clear" w:color="auto" w:fill="auto"/>
        <w:spacing w:line="230" w:lineRule="exact"/>
        <w:ind w:left="20" w:firstLine="0"/>
        <w:jc w:val="left"/>
        <w:rPr>
          <w:b/>
          <w:color w:val="0D0D0D" w:themeColor="text1" w:themeTint="F2"/>
          <w:sz w:val="28"/>
          <w:szCs w:val="28"/>
        </w:rPr>
      </w:pPr>
    </w:p>
    <w:p w:rsidR="004C3602" w:rsidRPr="007752AF" w:rsidRDefault="007752AF" w:rsidP="007752AF">
      <w:pPr>
        <w:pStyle w:val="10"/>
        <w:keepNext/>
        <w:keepLines/>
        <w:shd w:val="clear" w:color="auto" w:fill="auto"/>
        <w:tabs>
          <w:tab w:val="left" w:pos="1100"/>
        </w:tabs>
        <w:spacing w:after="199" w:line="230" w:lineRule="exact"/>
        <w:jc w:val="both"/>
        <w:rPr>
          <w:b w:val="0"/>
          <w:color w:val="0D0D0D" w:themeColor="text1" w:themeTint="F2"/>
          <w:sz w:val="28"/>
          <w:szCs w:val="28"/>
        </w:rPr>
      </w:pPr>
      <w:bookmarkStart w:id="3" w:name="bookmark7"/>
      <w:r w:rsidRPr="007752AF">
        <w:rPr>
          <w:rStyle w:val="1"/>
          <w:b/>
          <w:bCs/>
          <w:color w:val="0D0D0D" w:themeColor="text1" w:themeTint="F2"/>
          <w:sz w:val="28"/>
          <w:szCs w:val="28"/>
          <w:lang w:val="en-US"/>
        </w:rPr>
        <w:t>III</w:t>
      </w:r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. </w:t>
      </w:r>
      <w:r w:rsidR="004C3602"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Работа над произведение Г. </w:t>
      </w:r>
      <w:proofErr w:type="spellStart"/>
      <w:r w:rsidR="004C3602" w:rsidRPr="007752AF">
        <w:rPr>
          <w:rStyle w:val="1"/>
          <w:b/>
          <w:bCs/>
          <w:color w:val="0D0D0D" w:themeColor="text1" w:themeTint="F2"/>
          <w:sz w:val="28"/>
          <w:szCs w:val="28"/>
        </w:rPr>
        <w:t>Скребицкого</w:t>
      </w:r>
      <w:proofErr w:type="spellEnd"/>
      <w:r w:rsidR="004C3602"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 «Осень»</w:t>
      </w:r>
      <w:bookmarkEnd w:id="3"/>
    </w:p>
    <w:p w:rsidR="004C3602" w:rsidRPr="007752AF" w:rsidRDefault="00960A1C" w:rsidP="004C3602">
      <w:pPr>
        <w:pStyle w:val="a4"/>
        <w:shd w:val="clear" w:color="auto" w:fill="auto"/>
        <w:spacing w:after="21" w:line="278" w:lineRule="exact"/>
        <w:ind w:left="2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Сегодня мы познакомимся с еще одним произведением. Прочитайте фамилию автора</w:t>
      </w:r>
      <w:proofErr w:type="gram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.</w:t>
      </w:r>
      <w:proofErr w:type="gramEnd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</w:t>
      </w:r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lastRenderedPageBreak/>
        <w:t>(</w:t>
      </w:r>
      <w:proofErr w:type="gramStart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>с</w:t>
      </w:r>
      <w:proofErr w:type="gramEnd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>лайд 6)</w:t>
      </w:r>
    </w:p>
    <w:p w:rsidR="00960A1C" w:rsidRPr="007752AF" w:rsidRDefault="00960A1C" w:rsidP="004C3602">
      <w:pPr>
        <w:pStyle w:val="a4"/>
        <w:shd w:val="clear" w:color="auto" w:fill="auto"/>
        <w:spacing w:after="21" w:line="278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Заголовок.</w:t>
      </w:r>
    </w:p>
    <w:p w:rsidR="004C3602" w:rsidRPr="007752AF" w:rsidRDefault="004C3602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35"/>
        </w:tabs>
        <w:spacing w:before="0" w:after="0" w:line="552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Чтение учителем (или сильным учащимся)</w:t>
      </w:r>
      <w:proofErr w:type="gramStart"/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.</w:t>
      </w:r>
      <w:proofErr w:type="gramEnd"/>
      <w:r w:rsidR="00960A1C"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 </w:t>
      </w:r>
      <w:proofErr w:type="gramStart"/>
      <w:r w:rsidR="00960A1C" w:rsidRPr="007752AF">
        <w:rPr>
          <w:rStyle w:val="3"/>
          <w:bCs/>
          <w:iCs/>
          <w:color w:val="0D0D0D" w:themeColor="text1" w:themeTint="F2"/>
          <w:sz w:val="28"/>
          <w:szCs w:val="28"/>
        </w:rPr>
        <w:t>с</w:t>
      </w:r>
      <w:proofErr w:type="gramEnd"/>
      <w:r w:rsidR="00960A1C" w:rsidRPr="007752AF">
        <w:rPr>
          <w:rStyle w:val="3"/>
          <w:bCs/>
          <w:iCs/>
          <w:color w:val="0D0D0D" w:themeColor="text1" w:themeTint="F2"/>
          <w:sz w:val="28"/>
          <w:szCs w:val="28"/>
        </w:rPr>
        <w:t>.109-111</w:t>
      </w:r>
    </w:p>
    <w:p w:rsidR="00960A1C" w:rsidRPr="007752AF" w:rsidRDefault="00960A1C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35"/>
        </w:tabs>
        <w:spacing w:before="0" w:after="0" w:line="552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Понравилось вам это произведение? Какие картины вы представили?</w:t>
      </w:r>
    </w:p>
    <w:p w:rsidR="00960A1C" w:rsidRPr="007752AF" w:rsidRDefault="00960A1C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35"/>
        </w:tabs>
        <w:spacing w:before="0" w:after="0" w:line="552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  <w:t>Моделирование обложки. Самостоятельная работа.</w:t>
      </w:r>
    </w:p>
    <w:p w:rsidR="00960A1C" w:rsidRPr="007752AF" w:rsidRDefault="00960A1C" w:rsidP="00960A1C">
      <w:pPr>
        <w:pStyle w:val="30"/>
        <w:shd w:val="clear" w:color="auto" w:fill="auto"/>
        <w:tabs>
          <w:tab w:val="left" w:pos="735"/>
        </w:tabs>
        <w:spacing w:before="0" w:after="0" w:line="552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  <w:t>Какую геометрическую фигуру выбрали? Почему? Каким цветом обозначили? Докажите свой выбор.</w:t>
      </w:r>
    </w:p>
    <w:p w:rsidR="004C3602" w:rsidRPr="007752AF" w:rsidRDefault="004C3602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35"/>
        </w:tabs>
        <w:spacing w:before="0" w:after="0" w:line="552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Словарная работа</w:t>
      </w:r>
      <w:proofErr w:type="gramStart"/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.</w:t>
      </w:r>
      <w:proofErr w:type="gramEnd"/>
      <w:r w:rsidR="001B6139">
        <w:rPr>
          <w:rStyle w:val="3"/>
          <w:bCs/>
          <w:iCs/>
          <w:color w:val="0D0D0D" w:themeColor="text1" w:themeTint="F2"/>
          <w:sz w:val="28"/>
          <w:szCs w:val="28"/>
        </w:rPr>
        <w:t xml:space="preserve"> (</w:t>
      </w:r>
      <w:proofErr w:type="gramStart"/>
      <w:r w:rsidR="001B6139">
        <w:rPr>
          <w:rStyle w:val="3"/>
          <w:bCs/>
          <w:iCs/>
          <w:color w:val="0D0D0D" w:themeColor="text1" w:themeTint="F2"/>
          <w:sz w:val="28"/>
          <w:szCs w:val="28"/>
        </w:rPr>
        <w:t>с</w:t>
      </w:r>
      <w:proofErr w:type="gramEnd"/>
      <w:r w:rsidR="001B6139">
        <w:rPr>
          <w:rStyle w:val="3"/>
          <w:bCs/>
          <w:iCs/>
          <w:color w:val="0D0D0D" w:themeColor="text1" w:themeTint="F2"/>
          <w:sz w:val="28"/>
          <w:szCs w:val="28"/>
        </w:rPr>
        <w:t>лайд 7)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a6"/>
          <w:i w:val="0"/>
          <w:color w:val="0D0D0D" w:themeColor="text1" w:themeTint="F2"/>
          <w:sz w:val="28"/>
          <w:szCs w:val="28"/>
        </w:rPr>
        <w:t>Осинник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(</w:t>
      </w:r>
      <w:proofErr w:type="gram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место</w:t>
      </w:r>
      <w:proofErr w:type="gramEnd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где растут осины)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a6"/>
          <w:i w:val="0"/>
          <w:color w:val="0D0D0D" w:themeColor="text1" w:themeTint="F2"/>
          <w:sz w:val="28"/>
          <w:szCs w:val="28"/>
        </w:rPr>
        <w:t>Броня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- металлическая одежда воина, защищающая туловище.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Какого цвета вы представляете медную броню?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a6"/>
          <w:i w:val="0"/>
          <w:color w:val="0D0D0D" w:themeColor="text1" w:themeTint="F2"/>
          <w:sz w:val="28"/>
          <w:szCs w:val="28"/>
        </w:rPr>
        <w:t>Золотая парча -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плотная шелковая ткань, вытканная золотыми нитками.</w:t>
      </w:r>
    </w:p>
    <w:p w:rsidR="004C3602" w:rsidRPr="007752AF" w:rsidRDefault="004C3602" w:rsidP="004C3602">
      <w:pPr>
        <w:pStyle w:val="a4"/>
        <w:shd w:val="clear" w:color="auto" w:fill="auto"/>
        <w:spacing w:after="275" w:line="274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a6"/>
          <w:i w:val="0"/>
          <w:color w:val="0D0D0D" w:themeColor="text1" w:themeTint="F2"/>
          <w:sz w:val="28"/>
          <w:szCs w:val="28"/>
        </w:rPr>
        <w:t>Косяки птиц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- стая птиц, летящая в определенном порядке.</w:t>
      </w:r>
    </w:p>
    <w:p w:rsidR="004C3602" w:rsidRPr="007752AF" w:rsidRDefault="004C3602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35"/>
        </w:tabs>
        <w:spacing w:before="0" w:after="194" w:line="230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  <w:shd w:val="clear" w:color="auto" w:fill="auto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Повторное чтение</w:t>
      </w:r>
      <w:r w:rsidR="00960A1C" w:rsidRPr="007752AF">
        <w:rPr>
          <w:rStyle w:val="3"/>
          <w:bCs/>
          <w:iCs/>
          <w:color w:val="0D0D0D" w:themeColor="text1" w:themeTint="F2"/>
          <w:sz w:val="28"/>
          <w:szCs w:val="28"/>
        </w:rPr>
        <w:t xml:space="preserve"> произведения.</w:t>
      </w:r>
    </w:p>
    <w:p w:rsidR="00960A1C" w:rsidRPr="007752AF" w:rsidRDefault="00960A1C" w:rsidP="00960A1C">
      <w:pPr>
        <w:pStyle w:val="30"/>
        <w:shd w:val="clear" w:color="auto" w:fill="auto"/>
        <w:tabs>
          <w:tab w:val="left" w:pos="735"/>
        </w:tabs>
        <w:spacing w:before="0" w:after="194" w:line="230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Прочитайте 1 задание учебника. (Какими красками осень разукрасила деревья и кусты</w:t>
      </w:r>
      <w:r w:rsidR="001527B4" w:rsidRPr="007752AF">
        <w:rPr>
          <w:rStyle w:val="3"/>
          <w:bCs/>
          <w:iCs/>
          <w:color w:val="0D0D0D" w:themeColor="text1" w:themeTint="F2"/>
          <w:sz w:val="28"/>
          <w:szCs w:val="28"/>
        </w:rPr>
        <w:t>?)</w:t>
      </w:r>
    </w:p>
    <w:p w:rsidR="001527B4" w:rsidRPr="007752AF" w:rsidRDefault="001527B4" w:rsidP="00960A1C">
      <w:pPr>
        <w:pStyle w:val="30"/>
        <w:shd w:val="clear" w:color="auto" w:fill="auto"/>
        <w:tabs>
          <w:tab w:val="left" w:pos="735"/>
        </w:tabs>
        <w:spacing w:before="0" w:after="194" w:line="230" w:lineRule="exact"/>
        <w:ind w:left="380"/>
        <w:rPr>
          <w:rStyle w:val="3"/>
          <w:bCs/>
          <w:iCs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Перечитайте это произведение и найдите ответ на этот вопрос.</w:t>
      </w:r>
    </w:p>
    <w:p w:rsidR="001527B4" w:rsidRPr="007752AF" w:rsidRDefault="001527B4" w:rsidP="00960A1C">
      <w:pPr>
        <w:pStyle w:val="30"/>
        <w:shd w:val="clear" w:color="auto" w:fill="auto"/>
        <w:tabs>
          <w:tab w:val="left" w:pos="735"/>
        </w:tabs>
        <w:spacing w:before="0" w:after="194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Проверка.</w:t>
      </w:r>
    </w:p>
    <w:p w:rsidR="004C3602" w:rsidRPr="007752AF" w:rsidRDefault="001527B4" w:rsidP="004C3602">
      <w:pPr>
        <w:pStyle w:val="a4"/>
        <w:shd w:val="clear" w:color="auto" w:fill="auto"/>
        <w:spacing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color w:val="0D0D0D" w:themeColor="text1" w:themeTint="F2"/>
          <w:sz w:val="28"/>
          <w:szCs w:val="28"/>
        </w:rPr>
        <w:t>Как вы думаете: почему автор назвал осень художником?</w:t>
      </w:r>
    </w:p>
    <w:p w:rsidR="001527B4" w:rsidRPr="007752AF" w:rsidRDefault="001527B4" w:rsidP="004C3602">
      <w:pPr>
        <w:pStyle w:val="a4"/>
        <w:shd w:val="clear" w:color="auto" w:fill="auto"/>
        <w:spacing w:line="230" w:lineRule="exact"/>
        <w:ind w:left="20" w:firstLine="0"/>
        <w:jc w:val="left"/>
        <w:rPr>
          <w:color w:val="0D0D0D" w:themeColor="text1" w:themeTint="F2"/>
          <w:sz w:val="28"/>
          <w:szCs w:val="28"/>
        </w:rPr>
      </w:pPr>
    </w:p>
    <w:p w:rsidR="004C3602" w:rsidRPr="007752AF" w:rsidRDefault="004C3602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17"/>
        </w:tabs>
        <w:spacing w:before="0" w:after="189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Работа над выразительными средствами языка.</w:t>
      </w:r>
    </w:p>
    <w:p w:rsidR="004C3602" w:rsidRPr="007752AF" w:rsidRDefault="004C3602" w:rsidP="004C3602">
      <w:pPr>
        <w:pStyle w:val="a4"/>
        <w:shd w:val="clear" w:color="auto" w:fill="auto"/>
        <w:spacing w:after="244" w:line="278" w:lineRule="exact"/>
        <w:ind w:right="94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Осень-художник </w:t>
      </w:r>
      <w:r w:rsidR="001527B4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использует яркие краски для сво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ей картины, писатели же рисуют картины осенней природы словами.</w:t>
      </w:r>
    </w:p>
    <w:p w:rsidR="003721F5" w:rsidRPr="007752AF" w:rsidRDefault="003721F5" w:rsidP="003721F5">
      <w:pPr>
        <w:pStyle w:val="a4"/>
        <w:shd w:val="clear" w:color="auto" w:fill="auto"/>
        <w:tabs>
          <w:tab w:val="left" w:pos="717"/>
        </w:tabs>
        <w:spacing w:line="278" w:lineRule="exact"/>
        <w:ind w:left="740" w:right="2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  <w:shd w:val="clear" w:color="auto" w:fill="auto"/>
        </w:rPr>
      </w:pPr>
      <w:proofErr w:type="gram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Сравните два текста.</w:t>
      </w:r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</w:t>
      </w:r>
      <w:proofErr w:type="gramEnd"/>
      <w:r w:rsidR="001B6139">
        <w:rPr>
          <w:rStyle w:val="4"/>
          <w:i w:val="0"/>
          <w:iCs w:val="0"/>
          <w:color w:val="0D0D0D" w:themeColor="text1" w:themeTint="F2"/>
          <w:sz w:val="28"/>
          <w:szCs w:val="28"/>
        </w:rPr>
        <w:t>(слайд 8)</w:t>
      </w:r>
      <w:bookmarkStart w:id="4" w:name="_GoBack"/>
      <w:bookmarkEnd w:id="4"/>
    </w:p>
    <w:p w:rsidR="003721F5" w:rsidRPr="007752AF" w:rsidRDefault="003721F5" w:rsidP="003721F5">
      <w:pPr>
        <w:pStyle w:val="a4"/>
        <w:shd w:val="clear" w:color="auto" w:fill="auto"/>
        <w:tabs>
          <w:tab w:val="left" w:pos="717"/>
        </w:tabs>
        <w:spacing w:line="278" w:lineRule="exact"/>
        <w:ind w:left="740" w:right="260" w:firstLine="0"/>
        <w:jc w:val="left"/>
        <w:rPr>
          <w:rStyle w:val="4"/>
          <w:i w:val="0"/>
          <w:iCs w:val="0"/>
          <w:color w:val="0D0D0D" w:themeColor="text1" w:themeTint="F2"/>
          <w:sz w:val="28"/>
          <w:szCs w:val="28"/>
          <w:shd w:val="clear" w:color="auto" w:fill="auto"/>
        </w:rPr>
      </w:pPr>
    </w:p>
    <w:p w:rsidR="004C3602" w:rsidRPr="007752AF" w:rsidRDefault="004C3602" w:rsidP="004C3602">
      <w:pPr>
        <w:pStyle w:val="a4"/>
        <w:numPr>
          <w:ilvl w:val="0"/>
          <w:numId w:val="6"/>
        </w:numPr>
        <w:shd w:val="clear" w:color="auto" w:fill="auto"/>
        <w:tabs>
          <w:tab w:val="left" w:pos="717"/>
        </w:tabs>
        <w:spacing w:line="278" w:lineRule="exact"/>
        <w:ind w:left="740" w:right="26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Березы и клены покрыла Осень лимонной желтизной, а листья осины разрумянила, будто спелые яблоки. Стал осинник весь ярко-красный, весь, как огонь горит.</w:t>
      </w:r>
    </w:p>
    <w:p w:rsidR="004C3602" w:rsidRPr="007752AF" w:rsidRDefault="004C3602" w:rsidP="004C3602">
      <w:pPr>
        <w:pStyle w:val="a4"/>
        <w:numPr>
          <w:ilvl w:val="0"/>
          <w:numId w:val="6"/>
        </w:numPr>
        <w:shd w:val="clear" w:color="auto" w:fill="auto"/>
        <w:tabs>
          <w:tab w:val="left" w:pos="717"/>
        </w:tabs>
        <w:spacing w:after="244" w:line="278" w:lineRule="exact"/>
        <w:ind w:left="740" w:right="26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Березы и клены покрыла Осень лимонной желтизной, а листья осины разрумянила. Стал осинник весь ярко-красный.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Какой из отрывков вам наиболее понравился? Почему?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Какими выражениями дополнен этот отр</w:t>
      </w:r>
      <w:r w:rsidR="003721F5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ывок? </w:t>
      </w:r>
    </w:p>
    <w:p w:rsidR="004C3602" w:rsidRPr="007752AF" w:rsidRDefault="003721F5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(</w:t>
      </w:r>
      <w:r w:rsidR="004C3602"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Листья, будто яблоки, осинник, как огонь.</w:t>
      </w: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)</w:t>
      </w:r>
    </w:p>
    <w:p w:rsidR="004C3602" w:rsidRPr="007752AF" w:rsidRDefault="004C3602" w:rsidP="004C3602">
      <w:pPr>
        <w:pStyle w:val="50"/>
        <w:shd w:val="clear" w:color="auto" w:fill="auto"/>
        <w:rPr>
          <w:rStyle w:val="5"/>
          <w:iCs/>
          <w:color w:val="0D0D0D" w:themeColor="text1" w:themeTint="F2"/>
          <w:sz w:val="28"/>
          <w:szCs w:val="28"/>
        </w:rPr>
      </w:pPr>
      <w:r w:rsidRPr="007752AF">
        <w:rPr>
          <w:rStyle w:val="5"/>
          <w:iCs/>
          <w:color w:val="0D0D0D" w:themeColor="text1" w:themeTint="F2"/>
          <w:sz w:val="28"/>
          <w:szCs w:val="28"/>
        </w:rPr>
        <w:t>В литературе такие выражения называют сравнения.</w:t>
      </w:r>
    </w:p>
    <w:p w:rsidR="003721F5" w:rsidRPr="007752AF" w:rsidRDefault="003721F5" w:rsidP="004C3602">
      <w:pPr>
        <w:pStyle w:val="50"/>
        <w:shd w:val="clear" w:color="auto" w:fill="auto"/>
        <w:rPr>
          <w:rStyle w:val="5"/>
          <w:iCs/>
          <w:color w:val="0D0D0D" w:themeColor="text1" w:themeTint="F2"/>
          <w:sz w:val="28"/>
          <w:szCs w:val="28"/>
        </w:rPr>
      </w:pPr>
      <w:r w:rsidRPr="007752AF">
        <w:rPr>
          <w:rStyle w:val="5"/>
          <w:iCs/>
          <w:color w:val="0D0D0D" w:themeColor="text1" w:themeTint="F2"/>
          <w:sz w:val="28"/>
          <w:szCs w:val="28"/>
        </w:rPr>
        <w:t xml:space="preserve">Работа в тетради. </w:t>
      </w:r>
    </w:p>
    <w:p w:rsidR="003721F5" w:rsidRPr="007752AF" w:rsidRDefault="003721F5" w:rsidP="004C3602">
      <w:pPr>
        <w:pStyle w:val="50"/>
        <w:shd w:val="clear" w:color="auto" w:fill="auto"/>
        <w:rPr>
          <w:i w:val="0"/>
          <w:color w:val="0D0D0D" w:themeColor="text1" w:themeTint="F2"/>
          <w:sz w:val="28"/>
          <w:szCs w:val="28"/>
        </w:rPr>
      </w:pP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Подчеркните сравнения в тексте.</w:t>
      </w:r>
    </w:p>
    <w:p w:rsidR="004C3602" w:rsidRPr="007752AF" w:rsidRDefault="004C3602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Посмотрите еще раз на 1 отрывок из текста и на 2 с изменениями.</w:t>
      </w:r>
    </w:p>
    <w:p w:rsidR="004C3602" w:rsidRPr="007752AF" w:rsidRDefault="004C3602" w:rsidP="004C3602">
      <w:pPr>
        <w:pStyle w:val="a4"/>
        <w:shd w:val="clear" w:color="auto" w:fill="auto"/>
        <w:spacing w:after="236"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Для чего писатель использует сравнение?</w:t>
      </w:r>
    </w:p>
    <w:p w:rsidR="004C3602" w:rsidRPr="007752AF" w:rsidRDefault="004C3602" w:rsidP="004C3602">
      <w:pPr>
        <w:pStyle w:val="a4"/>
        <w:shd w:val="clear" w:color="auto" w:fill="auto"/>
        <w:spacing w:after="279" w:line="278" w:lineRule="exact"/>
        <w:ind w:right="940" w:firstLine="0"/>
        <w:jc w:val="left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Действительно, сравнения в произведении позволяют увидеть картину более яркой, точной, выразительной.</w:t>
      </w:r>
    </w:p>
    <w:p w:rsidR="004C3602" w:rsidRPr="007752AF" w:rsidRDefault="004C3602" w:rsidP="004C3602">
      <w:pPr>
        <w:pStyle w:val="30"/>
        <w:numPr>
          <w:ilvl w:val="0"/>
          <w:numId w:val="5"/>
        </w:numPr>
        <w:shd w:val="clear" w:color="auto" w:fill="auto"/>
        <w:tabs>
          <w:tab w:val="left" w:pos="717"/>
        </w:tabs>
        <w:spacing w:before="0" w:after="208" w:line="230" w:lineRule="exact"/>
        <w:ind w:left="380"/>
        <w:rPr>
          <w:b w:val="0"/>
          <w:i w:val="0"/>
          <w:color w:val="0D0D0D" w:themeColor="text1" w:themeTint="F2"/>
          <w:sz w:val="28"/>
          <w:szCs w:val="28"/>
        </w:rPr>
      </w:pPr>
      <w:r w:rsidRPr="007752AF">
        <w:rPr>
          <w:rStyle w:val="3"/>
          <w:bCs/>
          <w:iCs/>
          <w:color w:val="0D0D0D" w:themeColor="text1" w:themeTint="F2"/>
          <w:sz w:val="28"/>
          <w:szCs w:val="28"/>
        </w:rPr>
        <w:t>Поисковое чтение.</w:t>
      </w:r>
    </w:p>
    <w:p w:rsidR="004C3602" w:rsidRPr="007752AF" w:rsidRDefault="003721F5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lastRenderedPageBreak/>
        <w:t>Прочитайте, какими красками осень раскрасила деревья?</w:t>
      </w:r>
    </w:p>
    <w:p w:rsidR="004C3602" w:rsidRPr="007752AF" w:rsidRDefault="003721F5" w:rsidP="004C3602">
      <w:pPr>
        <w:pStyle w:val="a4"/>
        <w:shd w:val="clear" w:color="auto" w:fill="auto"/>
        <w:spacing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Какие деревья остались нераскрашенными? Почему?</w:t>
      </w:r>
    </w:p>
    <w:p w:rsidR="004C3602" w:rsidRPr="007752AF" w:rsidRDefault="003721F5" w:rsidP="004C3602">
      <w:pPr>
        <w:pStyle w:val="a4"/>
        <w:shd w:val="clear" w:color="auto" w:fill="auto"/>
        <w:spacing w:after="275"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Как вы думаете, что хотел показать нам писатель этим произведением?</w:t>
      </w:r>
    </w:p>
    <w:p w:rsidR="004C3602" w:rsidRPr="007752AF" w:rsidRDefault="007752AF" w:rsidP="007752AF">
      <w:pPr>
        <w:pStyle w:val="10"/>
        <w:keepNext/>
        <w:keepLines/>
        <w:shd w:val="clear" w:color="auto" w:fill="auto"/>
        <w:tabs>
          <w:tab w:val="left" w:pos="1098"/>
        </w:tabs>
        <w:spacing w:after="203" w:line="230" w:lineRule="exact"/>
        <w:jc w:val="both"/>
        <w:rPr>
          <w:rStyle w:val="1"/>
          <w:b/>
          <w:bCs/>
          <w:color w:val="0D0D0D" w:themeColor="text1" w:themeTint="F2"/>
          <w:sz w:val="28"/>
          <w:szCs w:val="28"/>
          <w:shd w:val="clear" w:color="auto" w:fill="auto"/>
        </w:rPr>
      </w:pPr>
      <w:bookmarkStart w:id="5" w:name="bookmark8"/>
      <w:proofErr w:type="gramStart"/>
      <w:r w:rsidRPr="007752AF">
        <w:rPr>
          <w:rStyle w:val="1"/>
          <w:b/>
          <w:bCs/>
          <w:color w:val="0D0D0D" w:themeColor="text1" w:themeTint="F2"/>
          <w:sz w:val="28"/>
          <w:szCs w:val="28"/>
          <w:lang w:val="en-US"/>
        </w:rPr>
        <w:t>IV</w:t>
      </w:r>
      <w:r w:rsidRPr="006E4998">
        <w:rPr>
          <w:rStyle w:val="1"/>
          <w:b/>
          <w:bCs/>
          <w:color w:val="0D0D0D" w:themeColor="text1" w:themeTint="F2"/>
          <w:sz w:val="28"/>
          <w:szCs w:val="28"/>
        </w:rPr>
        <w:t xml:space="preserve"> </w:t>
      </w:r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>.</w:t>
      </w:r>
      <w:proofErr w:type="gramEnd"/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 Подведение итогов</w:t>
      </w:r>
      <w:r w:rsidR="004C3602" w:rsidRPr="007752AF">
        <w:rPr>
          <w:rStyle w:val="1"/>
          <w:b/>
          <w:bCs/>
          <w:color w:val="0D0D0D" w:themeColor="text1" w:themeTint="F2"/>
          <w:sz w:val="28"/>
          <w:szCs w:val="28"/>
        </w:rPr>
        <w:t>.</w:t>
      </w:r>
      <w:bookmarkEnd w:id="5"/>
    </w:p>
    <w:p w:rsidR="003721F5" w:rsidRPr="007752AF" w:rsidRDefault="003721F5" w:rsidP="003721F5">
      <w:pPr>
        <w:pStyle w:val="10"/>
        <w:keepNext/>
        <w:keepLines/>
        <w:shd w:val="clear" w:color="auto" w:fill="auto"/>
        <w:tabs>
          <w:tab w:val="left" w:pos="1098"/>
        </w:tabs>
        <w:spacing w:after="203" w:line="230" w:lineRule="exact"/>
        <w:ind w:left="380"/>
        <w:jc w:val="both"/>
        <w:rPr>
          <w:rStyle w:val="1"/>
          <w:bCs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 xml:space="preserve">С какими произведениями мы познакомились на уроке? </w:t>
      </w:r>
    </w:p>
    <w:p w:rsidR="003721F5" w:rsidRPr="007752AF" w:rsidRDefault="003721F5" w:rsidP="003721F5">
      <w:pPr>
        <w:pStyle w:val="10"/>
        <w:keepNext/>
        <w:keepLines/>
        <w:shd w:val="clear" w:color="auto" w:fill="auto"/>
        <w:tabs>
          <w:tab w:val="left" w:pos="1098"/>
        </w:tabs>
        <w:spacing w:after="203" w:line="230" w:lineRule="exact"/>
        <w:ind w:left="380"/>
        <w:jc w:val="both"/>
        <w:rPr>
          <w:b w:val="0"/>
          <w:color w:val="0D0D0D" w:themeColor="text1" w:themeTint="F2"/>
          <w:sz w:val="28"/>
          <w:szCs w:val="28"/>
        </w:rPr>
      </w:pPr>
      <w:r w:rsidRPr="007752AF">
        <w:rPr>
          <w:rStyle w:val="1"/>
          <w:bCs/>
          <w:color w:val="0D0D0D" w:themeColor="text1" w:themeTint="F2"/>
          <w:sz w:val="28"/>
          <w:szCs w:val="28"/>
        </w:rPr>
        <w:t>Какова тема этих произведений?</w:t>
      </w:r>
    </w:p>
    <w:p w:rsidR="004C3602" w:rsidRPr="007752AF" w:rsidRDefault="003721F5" w:rsidP="004C3602">
      <w:pPr>
        <w:pStyle w:val="a4"/>
        <w:shd w:val="clear" w:color="auto" w:fill="auto"/>
        <w:spacing w:after="275" w:line="274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Вспомните, какой проблемный вопрос мы поставили в начале урока? Как бы вы на него ответили? Поясните свое мнение.</w:t>
      </w:r>
    </w:p>
    <w:p w:rsidR="004C3602" w:rsidRPr="007752AF" w:rsidRDefault="007752AF" w:rsidP="007752AF">
      <w:pPr>
        <w:pStyle w:val="10"/>
        <w:keepNext/>
        <w:keepLines/>
        <w:shd w:val="clear" w:color="auto" w:fill="auto"/>
        <w:tabs>
          <w:tab w:val="left" w:pos="1098"/>
        </w:tabs>
        <w:spacing w:after="243" w:line="230" w:lineRule="exact"/>
        <w:jc w:val="both"/>
        <w:rPr>
          <w:b w:val="0"/>
          <w:color w:val="0D0D0D" w:themeColor="text1" w:themeTint="F2"/>
          <w:sz w:val="28"/>
          <w:szCs w:val="28"/>
        </w:rPr>
      </w:pPr>
      <w:bookmarkStart w:id="6" w:name="bookmark9"/>
      <w:proofErr w:type="gramStart"/>
      <w:r w:rsidRPr="007752AF">
        <w:rPr>
          <w:rStyle w:val="1"/>
          <w:b/>
          <w:bCs/>
          <w:color w:val="0D0D0D" w:themeColor="text1" w:themeTint="F2"/>
          <w:sz w:val="28"/>
          <w:szCs w:val="28"/>
          <w:lang w:val="en-US"/>
        </w:rPr>
        <w:t>V</w:t>
      </w:r>
      <w:r w:rsidRPr="007752AF">
        <w:rPr>
          <w:rStyle w:val="1"/>
          <w:b/>
          <w:bCs/>
          <w:color w:val="0D0D0D" w:themeColor="text1" w:themeTint="F2"/>
          <w:sz w:val="28"/>
          <w:szCs w:val="28"/>
        </w:rPr>
        <w:t xml:space="preserve">. </w:t>
      </w:r>
      <w:r w:rsidR="004C3602" w:rsidRPr="007752AF">
        <w:rPr>
          <w:rStyle w:val="1"/>
          <w:b/>
          <w:bCs/>
          <w:color w:val="0D0D0D" w:themeColor="text1" w:themeTint="F2"/>
          <w:sz w:val="28"/>
          <w:szCs w:val="28"/>
        </w:rPr>
        <w:t>Домашнее задание.</w:t>
      </w:r>
      <w:bookmarkEnd w:id="6"/>
      <w:proofErr w:type="gramEnd"/>
    </w:p>
    <w:p w:rsidR="004C3602" w:rsidRPr="007752AF" w:rsidRDefault="004C3602" w:rsidP="004C3602">
      <w:pPr>
        <w:pStyle w:val="a4"/>
        <w:shd w:val="clear" w:color="auto" w:fill="auto"/>
        <w:spacing w:after="3" w:line="230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Выучить наизусть стихотворение </w:t>
      </w:r>
      <w:proofErr w:type="spell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А.Пушкина</w:t>
      </w:r>
      <w:proofErr w:type="spellEnd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 «Уж небо осенью дышало».</w:t>
      </w:r>
    </w:p>
    <w:p w:rsidR="004C3602" w:rsidRPr="007752AF" w:rsidRDefault="004C3602" w:rsidP="004C3602">
      <w:pPr>
        <w:pStyle w:val="a4"/>
        <w:shd w:val="clear" w:color="auto" w:fill="auto"/>
        <w:spacing w:line="230" w:lineRule="exact"/>
        <w:ind w:firstLine="0"/>
        <w:rPr>
          <w:color w:val="0D0D0D" w:themeColor="text1" w:themeTint="F2"/>
          <w:sz w:val="28"/>
          <w:szCs w:val="28"/>
        </w:rPr>
      </w:pPr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 xml:space="preserve">Выполнить задания в тетради к рассказу </w:t>
      </w:r>
      <w:proofErr w:type="spellStart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Г.Скребицкого</w:t>
      </w:r>
      <w:proofErr w:type="spellEnd"/>
      <w:r w:rsidRPr="007752AF">
        <w:rPr>
          <w:rStyle w:val="4"/>
          <w:i w:val="0"/>
          <w:iCs w:val="0"/>
          <w:color w:val="0D0D0D" w:themeColor="text1" w:themeTint="F2"/>
          <w:sz w:val="28"/>
          <w:szCs w:val="28"/>
        </w:rPr>
        <w:t>.</w:t>
      </w:r>
    </w:p>
    <w:p w:rsidR="00596360" w:rsidRPr="007752AF" w:rsidRDefault="009A1D06">
      <w:pPr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sectPr w:rsidR="00596360" w:rsidRPr="007752AF" w:rsidSect="004C3602">
      <w:footerReference w:type="default" r:id="rId8"/>
      <w:pgSz w:w="11909" w:h="16838"/>
      <w:pgMar w:top="720" w:right="720" w:bottom="720" w:left="72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D06" w:rsidRDefault="009A1D06">
      <w:r>
        <w:separator/>
      </w:r>
    </w:p>
  </w:endnote>
  <w:endnote w:type="continuationSeparator" w:id="0">
    <w:p w:rsidR="009A1D06" w:rsidRDefault="009A1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60" w:rsidRDefault="004C3602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1B6139">
      <w:rPr>
        <w:noProof/>
      </w:rPr>
      <w:t>4</w:t>
    </w:r>
    <w:r>
      <w:fldChar w:fldCharType="end"/>
    </w:r>
  </w:p>
  <w:p w:rsidR="00F53460" w:rsidRDefault="009A1D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D06" w:rsidRDefault="009A1D06">
      <w:r>
        <w:separator/>
      </w:r>
    </w:p>
  </w:footnote>
  <w:footnote w:type="continuationSeparator" w:id="0">
    <w:p w:rsidR="009A1D06" w:rsidRDefault="009A1D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602"/>
    <w:rsid w:val="000A4CB3"/>
    <w:rsid w:val="001527B4"/>
    <w:rsid w:val="001A131C"/>
    <w:rsid w:val="001B6139"/>
    <w:rsid w:val="00334825"/>
    <w:rsid w:val="003721F5"/>
    <w:rsid w:val="00437B7A"/>
    <w:rsid w:val="004C3602"/>
    <w:rsid w:val="00647226"/>
    <w:rsid w:val="006E4998"/>
    <w:rsid w:val="007752AF"/>
    <w:rsid w:val="00776C38"/>
    <w:rsid w:val="008153CE"/>
    <w:rsid w:val="00960A1C"/>
    <w:rsid w:val="009A1D06"/>
    <w:rsid w:val="00A752BD"/>
    <w:rsid w:val="00B81605"/>
    <w:rsid w:val="00C82D15"/>
    <w:rsid w:val="00D13314"/>
    <w:rsid w:val="00E37E7B"/>
    <w:rsid w:val="00F2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0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C360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4C360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C360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C3602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4C3602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a3">
    <w:name w:val="Основной текст + Полужирный"/>
    <w:basedOn w:val="4"/>
    <w:uiPriority w:val="99"/>
    <w:rsid w:val="004C3602"/>
    <w:rPr>
      <w:rFonts w:ascii="Times New Roman" w:hAnsi="Times New Roman" w:cs="Times New Roman"/>
      <w:b/>
      <w:bCs/>
      <w:i w:val="0"/>
      <w:iCs w:val="0"/>
      <w:sz w:val="23"/>
      <w:szCs w:val="23"/>
      <w:shd w:val="clear" w:color="auto" w:fill="FFFFFF"/>
    </w:rPr>
  </w:style>
  <w:style w:type="paragraph" w:styleId="a4">
    <w:name w:val="Body Text"/>
    <w:basedOn w:val="a"/>
    <w:link w:val="11"/>
    <w:uiPriority w:val="99"/>
    <w:rsid w:val="004C3602"/>
    <w:pPr>
      <w:shd w:val="clear" w:color="auto" w:fill="FFFFFF"/>
      <w:spacing w:line="293" w:lineRule="exact"/>
      <w:ind w:hanging="360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5">
    <w:name w:val="Основной текст Знак"/>
    <w:basedOn w:val="a0"/>
    <w:uiPriority w:val="99"/>
    <w:semiHidden/>
    <w:rsid w:val="004C360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uiPriority w:val="99"/>
    <w:locked/>
    <w:rsid w:val="004C3602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a6">
    <w:name w:val="Основной текст + Курсив"/>
    <w:basedOn w:val="4"/>
    <w:uiPriority w:val="99"/>
    <w:rsid w:val="004C360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4C360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3602"/>
    <w:pPr>
      <w:shd w:val="clear" w:color="auto" w:fill="FFFFFF"/>
      <w:spacing w:line="274" w:lineRule="exact"/>
      <w:jc w:val="center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uiPriority w:val="99"/>
    <w:rsid w:val="004C3602"/>
    <w:pPr>
      <w:shd w:val="clear" w:color="auto" w:fill="FFFFFF"/>
      <w:spacing w:line="274" w:lineRule="exact"/>
      <w:outlineLvl w:val="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4C3602"/>
    <w:pPr>
      <w:shd w:val="clear" w:color="auto" w:fill="FFFFFF"/>
      <w:spacing w:before="240" w:after="36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4C360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4C3602"/>
    <w:pPr>
      <w:shd w:val="clear" w:color="auto" w:fill="FFFFFF"/>
      <w:spacing w:line="274" w:lineRule="exact"/>
      <w:jc w:val="both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styleId="a7">
    <w:name w:val="footer"/>
    <w:basedOn w:val="a"/>
    <w:link w:val="a8"/>
    <w:uiPriority w:val="99"/>
    <w:unhideWhenUsed/>
    <w:rsid w:val="004C36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360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No Spacing"/>
    <w:uiPriority w:val="1"/>
    <w:qFormat/>
    <w:rsid w:val="0064722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602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4C360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4C360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C360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4C3602"/>
    <w:rPr>
      <w:rFonts w:ascii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21">
    <w:name w:val="Основной текст (2) + Не полужирный"/>
    <w:basedOn w:val="2"/>
    <w:uiPriority w:val="99"/>
    <w:rsid w:val="004C3602"/>
    <w:rPr>
      <w:rFonts w:ascii="Times New Roman" w:hAnsi="Times New Roman" w:cs="Times New Roman"/>
      <w:b w:val="0"/>
      <w:bCs w:val="0"/>
      <w:sz w:val="23"/>
      <w:szCs w:val="23"/>
      <w:shd w:val="clear" w:color="auto" w:fill="FFFFFF"/>
    </w:rPr>
  </w:style>
  <w:style w:type="character" w:customStyle="1" w:styleId="a3">
    <w:name w:val="Основной текст + Полужирный"/>
    <w:basedOn w:val="4"/>
    <w:uiPriority w:val="99"/>
    <w:rsid w:val="004C3602"/>
    <w:rPr>
      <w:rFonts w:ascii="Times New Roman" w:hAnsi="Times New Roman" w:cs="Times New Roman"/>
      <w:b/>
      <w:bCs/>
      <w:i w:val="0"/>
      <w:iCs w:val="0"/>
      <w:sz w:val="23"/>
      <w:szCs w:val="23"/>
      <w:shd w:val="clear" w:color="auto" w:fill="FFFFFF"/>
    </w:rPr>
  </w:style>
  <w:style w:type="paragraph" w:styleId="a4">
    <w:name w:val="Body Text"/>
    <w:basedOn w:val="a"/>
    <w:link w:val="11"/>
    <w:uiPriority w:val="99"/>
    <w:rsid w:val="004C3602"/>
    <w:pPr>
      <w:shd w:val="clear" w:color="auto" w:fill="FFFFFF"/>
      <w:spacing w:line="293" w:lineRule="exact"/>
      <w:ind w:hanging="360"/>
      <w:jc w:val="both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5">
    <w:name w:val="Основной текст Знак"/>
    <w:basedOn w:val="a0"/>
    <w:uiPriority w:val="99"/>
    <w:semiHidden/>
    <w:rsid w:val="004C360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4"/>
    <w:uiPriority w:val="99"/>
    <w:locked/>
    <w:rsid w:val="004C3602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a6">
    <w:name w:val="Основной текст + Курсив"/>
    <w:basedOn w:val="4"/>
    <w:uiPriority w:val="99"/>
    <w:rsid w:val="004C360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4C360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3602"/>
    <w:pPr>
      <w:shd w:val="clear" w:color="auto" w:fill="FFFFFF"/>
      <w:spacing w:line="274" w:lineRule="exact"/>
      <w:jc w:val="center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uiPriority w:val="99"/>
    <w:rsid w:val="004C3602"/>
    <w:pPr>
      <w:shd w:val="clear" w:color="auto" w:fill="FFFFFF"/>
      <w:spacing w:line="274" w:lineRule="exact"/>
      <w:outlineLvl w:val="0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4C3602"/>
    <w:pPr>
      <w:shd w:val="clear" w:color="auto" w:fill="FFFFFF"/>
      <w:spacing w:before="240" w:after="360" w:line="240" w:lineRule="atLeast"/>
      <w:jc w:val="both"/>
    </w:pPr>
    <w:rPr>
      <w:rFonts w:ascii="Times New Roman" w:eastAsiaTheme="minorHAnsi" w:hAnsi="Times New Roman" w:cs="Times New Roman"/>
      <w:b/>
      <w:bCs/>
      <w:i/>
      <w:iCs/>
      <w:color w:val="auto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4C360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4C3602"/>
    <w:pPr>
      <w:shd w:val="clear" w:color="auto" w:fill="FFFFFF"/>
      <w:spacing w:line="274" w:lineRule="exact"/>
      <w:jc w:val="both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styleId="a7">
    <w:name w:val="footer"/>
    <w:basedOn w:val="a"/>
    <w:link w:val="a8"/>
    <w:uiPriority w:val="99"/>
    <w:unhideWhenUsed/>
    <w:rsid w:val="004C36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3602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9">
    <w:name w:val="No Spacing"/>
    <w:uiPriority w:val="1"/>
    <w:qFormat/>
    <w:rsid w:val="006472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2013-11-09T11:53:00Z</dcterms:created>
  <dcterms:modified xsi:type="dcterms:W3CDTF">2013-11-18T11:20:00Z</dcterms:modified>
</cp:coreProperties>
</file>